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E" w:rsidRDefault="00507A72">
      <w:pPr>
        <w:spacing w:line="240" w:lineRule="auto"/>
      </w:pPr>
      <w:r>
        <w:tab/>
      </w:r>
      <w:r>
        <w:rPr>
          <w:rFonts w:ascii="Georgia" w:eastAsia="Georgia" w:hAnsi="Georgia" w:cs="Georgia"/>
          <w:sz w:val="28"/>
          <w:szCs w:val="28"/>
        </w:rPr>
        <w:t xml:space="preserve">My name is </w:t>
      </w:r>
      <w:proofErr w:type="spellStart"/>
      <w:r>
        <w:rPr>
          <w:rFonts w:ascii="Georgia" w:eastAsia="Georgia" w:hAnsi="Georgia" w:cs="Georgia"/>
          <w:sz w:val="28"/>
          <w:szCs w:val="28"/>
        </w:rPr>
        <w:t>Lyana</w:t>
      </w:r>
      <w:proofErr w:type="spellEnd"/>
      <w:r>
        <w:rPr>
          <w:rFonts w:ascii="Georgia" w:eastAsia="Georgia" w:hAnsi="Georgia" w:cs="Georgia"/>
          <w:sz w:val="28"/>
          <w:szCs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  <w:szCs w:val="28"/>
        </w:rPr>
        <w:t>Jazmin</w:t>
      </w:r>
      <w:proofErr w:type="spellEnd"/>
      <w:r>
        <w:rPr>
          <w:rFonts w:ascii="Georgia" w:eastAsia="Georgia" w:hAnsi="Georgia" w:cs="Georgia"/>
          <w:sz w:val="28"/>
          <w:szCs w:val="28"/>
        </w:rPr>
        <w:t xml:space="preserve"> Mendez, I‘m 14 years old </w:t>
      </w:r>
      <w:proofErr w:type="gramStart"/>
      <w:r>
        <w:rPr>
          <w:rFonts w:ascii="Georgia" w:eastAsia="Georgia" w:hAnsi="Georgia" w:cs="Georgia"/>
          <w:sz w:val="28"/>
          <w:szCs w:val="28"/>
        </w:rPr>
        <w:t>and  I</w:t>
      </w:r>
      <w:proofErr w:type="gramEnd"/>
      <w:r>
        <w:rPr>
          <w:rFonts w:ascii="Georgia" w:eastAsia="Georgia" w:hAnsi="Georgia" w:cs="Georgia"/>
          <w:sz w:val="28"/>
          <w:szCs w:val="28"/>
        </w:rPr>
        <w:t xml:space="preserve"> am Puerto Rican and Dominican. My favorite subject in school is science and my least favorite</w:t>
      </w:r>
      <w:r w:rsidR="0020141A">
        <w:rPr>
          <w:rFonts w:ascii="Georgia" w:eastAsia="Georgia" w:hAnsi="Georgia" w:cs="Georgia"/>
          <w:sz w:val="28"/>
          <w:szCs w:val="28"/>
        </w:rPr>
        <w:t xml:space="preserve"> subject is math. As a career, I</w:t>
      </w:r>
      <w:r>
        <w:rPr>
          <w:rFonts w:ascii="Georgia" w:eastAsia="Georgia" w:hAnsi="Georgia" w:cs="Georgia"/>
          <w:sz w:val="28"/>
          <w:szCs w:val="28"/>
        </w:rPr>
        <w:t xml:space="preserve"> would like to be any type of scientist as long as I</w:t>
      </w:r>
      <w:r>
        <w:rPr>
          <w:rFonts w:ascii="Georgia" w:eastAsia="Georgia" w:hAnsi="Georgia" w:cs="Georgia"/>
          <w:sz w:val="28"/>
          <w:szCs w:val="28"/>
        </w:rPr>
        <w:t xml:space="preserve"> am in the lab experim</w:t>
      </w:r>
      <w:r>
        <w:rPr>
          <w:rFonts w:ascii="Georgia" w:eastAsia="Georgia" w:hAnsi="Georgia" w:cs="Georgia"/>
          <w:sz w:val="28"/>
          <w:szCs w:val="28"/>
        </w:rPr>
        <w:t xml:space="preserve">enting.  I have a younger sister that I named </w:t>
      </w:r>
      <w:proofErr w:type="spellStart"/>
      <w:r>
        <w:rPr>
          <w:rFonts w:ascii="Georgia" w:eastAsia="Georgia" w:hAnsi="Georgia" w:cs="Georgia"/>
          <w:sz w:val="28"/>
          <w:szCs w:val="28"/>
        </w:rPr>
        <w:t>Mayleen</w:t>
      </w:r>
      <w:proofErr w:type="spellEnd"/>
      <w:r>
        <w:rPr>
          <w:rFonts w:ascii="Georgia" w:eastAsia="Georgia" w:hAnsi="Georgia" w:cs="Georgia"/>
          <w:sz w:val="28"/>
          <w:szCs w:val="28"/>
        </w:rPr>
        <w:t xml:space="preserve"> Sophia and she is 10 months old.  I also love animals and have 2 dogs and one fish.  I enjoy dancing, stepping, going to the park, shopping and going to my youth group with my friends.</w:t>
      </w:r>
    </w:p>
    <w:p w:rsidR="00A77B3E" w:rsidRDefault="00507A72">
      <w:pPr>
        <w:spacing w:line="240" w:lineRule="auto"/>
        <w:rPr>
          <w:rFonts w:ascii="Georgia" w:eastAsia="Georgia" w:hAnsi="Georgia" w:cs="Georgia"/>
          <w:sz w:val="28"/>
          <w:szCs w:val="28"/>
        </w:rPr>
      </w:pPr>
    </w:p>
    <w:p w:rsidR="00A77B3E" w:rsidRDefault="00507A72">
      <w:pPr>
        <w:spacing w:line="240" w:lineRule="auto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ab/>
        <w:t xml:space="preserve"> One of my favo</w:t>
      </w:r>
      <w:r>
        <w:rPr>
          <w:rFonts w:ascii="Georgia" w:eastAsia="Georgia" w:hAnsi="Georgia" w:cs="Georgia"/>
          <w:sz w:val="28"/>
          <w:szCs w:val="28"/>
        </w:rPr>
        <w:t xml:space="preserve">rite places to be in New York City is Max Brenner.  It’s a restaurant around Union Square.  I love it there because the food is great and it is a nice place to go with your friends and family because it isn't expensive. There are many different options to </w:t>
      </w:r>
      <w:r>
        <w:rPr>
          <w:rFonts w:ascii="Georgia" w:eastAsia="Georgia" w:hAnsi="Georgia" w:cs="Georgia"/>
          <w:sz w:val="28"/>
          <w:szCs w:val="28"/>
        </w:rPr>
        <w:t>choose from and they are all great.  My favorite thing to get is the Brenner Burger and the desserts are also good.  The inside has a nice vibe to and it gives you a warm feeling. Max Brenner is a nice place to go to relax and eat with the people you know.</w:t>
      </w:r>
    </w:p>
    <w:sectPr w:rsidR="00A77B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77B3E"/>
    <w:rsid w:val="0020141A"/>
    <w:rsid w:val="00352227"/>
    <w:rsid w:val="00507A72"/>
    <w:rsid w:val="00FA5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cp:lastPrinted>1601-01-01T00:00:00Z</cp:lastPrinted>
  <dcterms:created xsi:type="dcterms:W3CDTF">2011-07-29T18:02:00Z</dcterms:created>
  <dcterms:modified xsi:type="dcterms:W3CDTF">2011-07-29T18:02:00Z</dcterms:modified>
</cp:coreProperties>
</file>